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A0C43" w14:textId="77777777" w:rsidR="009A1B2D" w:rsidRPr="00BE421B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color w:val="FF0000"/>
          <w:sz w:val="20"/>
        </w:rPr>
      </w:pPr>
      <w:r>
        <w:rPr>
          <w:rFonts w:ascii="Calibri" w:hAnsi="Calibri" w:cs="Arial"/>
          <w:b/>
          <w:i/>
          <w:sz w:val="20"/>
        </w:rPr>
        <w:t xml:space="preserve">Załącznik nr </w:t>
      </w:r>
      <w:r w:rsidR="00D55D11">
        <w:rPr>
          <w:rFonts w:ascii="Calibri" w:hAnsi="Calibri" w:cs="Arial"/>
          <w:b/>
          <w:i/>
          <w:sz w:val="20"/>
        </w:rPr>
        <w:t>4</w:t>
      </w:r>
      <w:r w:rsidR="00423643">
        <w:rPr>
          <w:rFonts w:ascii="Calibri" w:hAnsi="Calibri" w:cs="Arial"/>
          <w:b/>
          <w:i/>
          <w:sz w:val="20"/>
        </w:rPr>
        <w:t xml:space="preserve"> </w:t>
      </w:r>
      <w:r>
        <w:rPr>
          <w:rFonts w:ascii="Calibri" w:hAnsi="Calibri" w:cs="Arial"/>
          <w:b/>
          <w:i/>
          <w:sz w:val="20"/>
        </w:rPr>
        <w:t>do SWZ</w:t>
      </w:r>
      <w:r w:rsidR="00106D3F">
        <w:rPr>
          <w:rFonts w:ascii="Calibri" w:hAnsi="Calibri" w:cs="Arial"/>
          <w:b/>
          <w:i/>
          <w:sz w:val="20"/>
        </w:rPr>
        <w:t xml:space="preserve"> </w:t>
      </w:r>
      <w:r w:rsidR="00106D3F" w:rsidRPr="00BE421B">
        <w:rPr>
          <w:rFonts w:ascii="Calibri" w:hAnsi="Calibri" w:cs="Arial"/>
          <w:b/>
          <w:i/>
          <w:color w:val="FF0000"/>
          <w:sz w:val="20"/>
        </w:rPr>
        <w:t>(składany wraz z ofertą)</w:t>
      </w:r>
    </w:p>
    <w:p w14:paraId="63A52B92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528579F2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65A4270F" w14:textId="77777777" w:rsidR="009A1B2D" w:rsidRDefault="009A1B2D"/>
    <w:p w14:paraId="657B44BC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4508DBC7" w14:textId="77777777" w:rsidR="009A1B2D" w:rsidRDefault="009A1B2D"/>
    <w:p w14:paraId="7FE44851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73B74242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5875E179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3D57D6C5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6DD7080C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D5CB54F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8A488C5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7B1FA4C9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801AE35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4384CC0B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894A2F4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93C4620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785B3182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D873A0B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27CA8E8A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20CB161B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2A1BD8B6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09557BDD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2F7D742D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7ADEA03C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49B61F59" w14:textId="0128B520" w:rsidR="005753EF" w:rsidRDefault="009A1B2D" w:rsidP="00C8492E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na 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podstawie art. 7 ust. 1  ustawy  z dnia 13 kwietnia 2022 r. o szczególnych rozwiązaniach </w:t>
      </w:r>
      <w:r w:rsidR="00F45387">
        <w:rPr>
          <w:rFonts w:ascii="Calibri" w:hAnsi="Calibri" w:cs="Arial"/>
          <w:b/>
          <w:sz w:val="22"/>
          <w:szCs w:val="22"/>
        </w:rPr>
        <w:t xml:space="preserve">              </w:t>
      </w:r>
      <w:r w:rsidR="00423643" w:rsidRPr="00423643">
        <w:rPr>
          <w:rFonts w:ascii="Calibri" w:hAnsi="Calibri" w:cs="Arial"/>
          <w:b/>
          <w:sz w:val="22"/>
          <w:szCs w:val="22"/>
        </w:rPr>
        <w:t>w zakresie przeciwdziałania wspieraniu agresji na Ukrainę oraz służących ochronie bezpieczeństwa narodowego (Dz. U. z 202</w:t>
      </w:r>
      <w:r w:rsidR="00BC5D54">
        <w:rPr>
          <w:rFonts w:ascii="Calibri" w:hAnsi="Calibri" w:cs="Arial"/>
          <w:b/>
          <w:sz w:val="22"/>
          <w:szCs w:val="22"/>
        </w:rPr>
        <w:t>5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 r. poz. </w:t>
      </w:r>
      <w:r w:rsidR="00BC5D54">
        <w:rPr>
          <w:rFonts w:ascii="Calibri" w:hAnsi="Calibri" w:cs="Arial"/>
          <w:b/>
          <w:sz w:val="22"/>
          <w:szCs w:val="22"/>
        </w:rPr>
        <w:t>514</w:t>
      </w:r>
      <w:r w:rsidR="00423643" w:rsidRPr="00423643">
        <w:rPr>
          <w:rFonts w:ascii="Calibri" w:hAnsi="Calibri" w:cs="Arial"/>
          <w:b/>
          <w:sz w:val="22"/>
          <w:szCs w:val="22"/>
        </w:rPr>
        <w:t xml:space="preserve">) </w:t>
      </w:r>
      <w:r>
        <w:rPr>
          <w:rFonts w:ascii="Calibri" w:hAnsi="Calibri" w:cs="Arial"/>
          <w:b/>
          <w:sz w:val="22"/>
          <w:szCs w:val="22"/>
        </w:rPr>
        <w:t xml:space="preserve"> w postępowaniu o udzielenie zamówienia publicznego </w:t>
      </w:r>
      <w:r w:rsidR="00F45387">
        <w:rPr>
          <w:rFonts w:ascii="Calibri" w:hAnsi="Calibri" w:cs="Arial"/>
          <w:b/>
          <w:sz w:val="22"/>
          <w:szCs w:val="22"/>
        </w:rPr>
        <w:t xml:space="preserve">      </w:t>
      </w:r>
      <w:r>
        <w:rPr>
          <w:rFonts w:ascii="Calibri" w:hAnsi="Calibri" w:cs="Arial"/>
          <w:b/>
          <w:sz w:val="22"/>
          <w:szCs w:val="22"/>
        </w:rPr>
        <w:t xml:space="preserve">na </w:t>
      </w:r>
      <w:r w:rsidR="00B72C0E">
        <w:rPr>
          <w:rFonts w:ascii="Calibri" w:hAnsi="Calibri" w:cs="Tahoma"/>
          <w:b/>
          <w:sz w:val="22"/>
          <w:szCs w:val="22"/>
        </w:rPr>
        <w:t xml:space="preserve"> </w:t>
      </w:r>
      <w:r w:rsidR="00C84D23" w:rsidRPr="00C84D23">
        <w:rPr>
          <w:rFonts w:ascii="Calibri" w:hAnsi="Calibri" w:cs="Tahoma"/>
          <w:b/>
          <w:sz w:val="22"/>
          <w:szCs w:val="22"/>
        </w:rPr>
        <w:t>usługi geodezyjne dla gm. Osielsko w 2026 r.: podziały nieruchomości, wznowienie i ustalenie granic, opinie w postęp. rozgraniczeniowym, zmiany użytków działek gminnych, stabilizacja punktów granicznych</w:t>
      </w:r>
    </w:p>
    <w:p w14:paraId="6ADD756B" w14:textId="091F6B2B" w:rsidR="009A1B2D" w:rsidRDefault="009A1B2D" w:rsidP="00BE421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2B3197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C91F87">
        <w:rPr>
          <w:rFonts w:ascii="Calibri" w:hAnsi="Calibri" w:cs="Arial"/>
          <w:b/>
          <w:sz w:val="22"/>
          <w:szCs w:val="22"/>
        </w:rPr>
        <w:t>1</w:t>
      </w:r>
      <w:r w:rsidR="00C84D23">
        <w:rPr>
          <w:rFonts w:ascii="Calibri" w:hAnsi="Calibri" w:cs="Arial"/>
          <w:b/>
          <w:sz w:val="22"/>
          <w:szCs w:val="22"/>
        </w:rPr>
        <w:t>7</w:t>
      </w:r>
      <w:r>
        <w:rPr>
          <w:rFonts w:ascii="Calibri" w:hAnsi="Calibri" w:cs="Arial"/>
          <w:b/>
          <w:sz w:val="22"/>
          <w:szCs w:val="22"/>
        </w:rPr>
        <w:t>.202</w:t>
      </w:r>
      <w:r w:rsidR="00C91F87">
        <w:rPr>
          <w:rFonts w:ascii="Calibri" w:hAnsi="Calibri" w:cs="Arial"/>
          <w:b/>
          <w:sz w:val="22"/>
          <w:szCs w:val="22"/>
        </w:rPr>
        <w:t>5</w:t>
      </w:r>
    </w:p>
    <w:p w14:paraId="4CEE6CC7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71CFDF23" w14:textId="77777777" w:rsidR="009A1B2D" w:rsidRDefault="009A1B2D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EB0418B" w14:textId="77777777" w:rsidR="00423643" w:rsidRPr="00423643" w:rsidRDefault="00423643" w:rsidP="00423643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</w:p>
    <w:p w14:paraId="5ACF46D7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5CDD7BAC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37DE5FF5" w14:textId="77777777" w:rsidR="009A1B2D" w:rsidRPr="00423643" w:rsidRDefault="009A1B2D" w:rsidP="00423643">
      <w:pPr>
        <w:pStyle w:val="Akapitzlist2"/>
        <w:spacing w:after="0" w:line="360" w:lineRule="auto"/>
        <w:ind w:left="0"/>
        <w:jc w:val="both"/>
        <w:rPr>
          <w:rFonts w:cs="Arial"/>
        </w:rPr>
      </w:pPr>
      <w:r w:rsidRPr="00423643">
        <w:rPr>
          <w:rFonts w:cs="Arial"/>
        </w:rPr>
        <w:t xml:space="preserve">Oświadczam, że nie podlegam wykluczeniu z postępowania na podstawie </w:t>
      </w:r>
      <w:r w:rsidR="00423643" w:rsidRPr="00423643">
        <w:rPr>
          <w:rFonts w:cs="Arial"/>
          <w:b/>
        </w:rPr>
        <w:t>art. 7 ust. 1</w:t>
      </w:r>
      <w:r w:rsidR="00423643" w:rsidRPr="00423643">
        <w:rPr>
          <w:rFonts w:cs="Arial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BC5D54">
        <w:rPr>
          <w:rFonts w:cs="Arial"/>
        </w:rPr>
        <w:t>5</w:t>
      </w:r>
      <w:r w:rsidR="00423643" w:rsidRPr="00423643">
        <w:rPr>
          <w:rFonts w:cs="Arial"/>
        </w:rPr>
        <w:t xml:space="preserve"> r. poz. </w:t>
      </w:r>
      <w:r w:rsidR="00BC5D54">
        <w:rPr>
          <w:rFonts w:cs="Arial"/>
        </w:rPr>
        <w:t>514</w:t>
      </w:r>
      <w:r w:rsidR="00423643" w:rsidRPr="00423643">
        <w:rPr>
          <w:rFonts w:cs="Arial"/>
        </w:rPr>
        <w:t xml:space="preserve">) </w:t>
      </w:r>
    </w:p>
    <w:p w14:paraId="6914181D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2EDEFC5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D142D3C" w14:textId="77777777" w:rsidR="009A1B2D" w:rsidRDefault="009A1B2D" w:rsidP="004C6A89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4A183A60" w14:textId="77777777" w:rsidR="009A1B2D" w:rsidRDefault="009A1B2D" w:rsidP="004C6A89">
      <w:pPr>
        <w:pStyle w:val="Tekstpodstawowy"/>
        <w:rPr>
          <w:rFonts w:ascii="Arial" w:hAnsi="Arial" w:cs="Arial"/>
          <w:i/>
        </w:rPr>
      </w:pPr>
    </w:p>
    <w:p w14:paraId="5719D9A4" w14:textId="77777777" w:rsidR="00C8492E" w:rsidRDefault="00C8492E" w:rsidP="004C6A89">
      <w:pPr>
        <w:pStyle w:val="Tekstpodstawowy"/>
        <w:rPr>
          <w:rFonts w:ascii="Arial" w:hAnsi="Arial" w:cs="Arial"/>
          <w:i/>
        </w:rPr>
      </w:pPr>
    </w:p>
    <w:p w14:paraId="15BF4125" w14:textId="77777777" w:rsidR="009A1B2D" w:rsidRDefault="00423643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2</w:t>
      </w:r>
      <w:r w:rsidR="009A1B2D">
        <w:rPr>
          <w:rFonts w:ascii="Calibri" w:hAnsi="Calibri" w:cs="Arial"/>
          <w:b/>
          <w:sz w:val="21"/>
          <w:szCs w:val="21"/>
        </w:rPr>
        <w:t>. OŚWIADCZENIE DOTYCZĄCE PODMIOTU, NA KTÓREGO ZASOBY POWOŁUJE SIĘ WYKONAWCA:</w:t>
      </w:r>
    </w:p>
    <w:p w14:paraId="6532F6BD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6F30A9BE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8ECCC3E" w14:textId="004B9F70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 w:rsidR="00C91F87">
        <w:rPr>
          <w:rFonts w:ascii="Calibri" w:hAnsi="Calibri" w:cs="Arial"/>
          <w:i/>
          <w:sz w:val="22"/>
          <w:szCs w:val="22"/>
        </w:rPr>
        <w:t xml:space="preserve">             </w:t>
      </w:r>
      <w:r w:rsidR="0008303B">
        <w:rPr>
          <w:rFonts w:ascii="Calibri" w:hAnsi="Calibri" w:cs="Arial"/>
          <w:i/>
          <w:sz w:val="22"/>
          <w:szCs w:val="22"/>
        </w:rPr>
        <w:t xml:space="preserve">      </w:t>
      </w:r>
      <w:r w:rsidR="00C91F87">
        <w:rPr>
          <w:rFonts w:ascii="Calibri" w:hAnsi="Calibri" w:cs="Arial"/>
          <w:i/>
          <w:sz w:val="22"/>
          <w:szCs w:val="22"/>
        </w:rPr>
        <w:t xml:space="preserve"> </w:t>
      </w:r>
      <w:r w:rsidRPr="00C91F87">
        <w:rPr>
          <w:rFonts w:ascii="Calibri" w:hAnsi="Calibri" w:cs="Arial"/>
          <w:b/>
          <w:bCs/>
          <w:sz w:val="22"/>
          <w:szCs w:val="22"/>
        </w:rPr>
        <w:t>nie zachodzą</w:t>
      </w:r>
      <w:r>
        <w:rPr>
          <w:rFonts w:ascii="Calibri" w:hAnsi="Calibri" w:cs="Arial"/>
          <w:sz w:val="22"/>
          <w:szCs w:val="22"/>
        </w:rPr>
        <w:t xml:space="preserve"> podstawy wykluczenia z postępowania o udzielenie zamówienia</w:t>
      </w:r>
      <w:r w:rsidR="00423643">
        <w:rPr>
          <w:rFonts w:ascii="Calibri" w:hAnsi="Calibri" w:cs="Arial"/>
          <w:sz w:val="22"/>
          <w:szCs w:val="22"/>
        </w:rPr>
        <w:t>,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>
        <w:rPr>
          <w:rFonts w:ascii="Calibri" w:hAnsi="Calibri" w:cs="Arial"/>
          <w:sz w:val="22"/>
          <w:szCs w:val="22"/>
        </w:rPr>
        <w:t>określone w</w:t>
      </w:r>
      <w:r>
        <w:rPr>
          <w:rFonts w:ascii="Calibri" w:hAnsi="Calibri" w:cs="Arial"/>
          <w:sz w:val="22"/>
          <w:szCs w:val="22"/>
        </w:rPr>
        <w:t xml:space="preserve"> </w:t>
      </w:r>
      <w:r w:rsidR="00423643" w:rsidRPr="00423643">
        <w:rPr>
          <w:rFonts w:ascii="Calibri" w:hAnsi="Calibri" w:cs="Arial"/>
          <w:b/>
          <w:sz w:val="22"/>
          <w:szCs w:val="22"/>
        </w:rPr>
        <w:t>art. 7 ust. 1</w:t>
      </w:r>
      <w:r w:rsidR="00423643" w:rsidRPr="00423643">
        <w:rPr>
          <w:rFonts w:ascii="Calibri" w:hAnsi="Calibri" w:cs="Arial"/>
          <w:sz w:val="22"/>
          <w:szCs w:val="22"/>
        </w:rPr>
        <w:t xml:space="preserve">  ustawy  z dnia 13 kwietnia 2022 r. o szczególnych rozwiązaniach w zakresie przeciwdziałania wspieraniu agresji na Ukrainę oraz służących ochronie bezpieczeństwa narodowego (Dz. U. z 202</w:t>
      </w:r>
      <w:r w:rsidR="00C91F87">
        <w:rPr>
          <w:rFonts w:ascii="Calibri" w:hAnsi="Calibri" w:cs="Arial"/>
          <w:sz w:val="22"/>
          <w:szCs w:val="22"/>
        </w:rPr>
        <w:t>5</w:t>
      </w:r>
      <w:r w:rsidR="00423643" w:rsidRPr="00423643">
        <w:rPr>
          <w:rFonts w:ascii="Calibri" w:hAnsi="Calibri" w:cs="Arial"/>
          <w:sz w:val="22"/>
          <w:szCs w:val="22"/>
        </w:rPr>
        <w:t xml:space="preserve"> r. poz. </w:t>
      </w:r>
      <w:r w:rsidR="00C91F87">
        <w:rPr>
          <w:rFonts w:ascii="Calibri" w:hAnsi="Calibri" w:cs="Arial"/>
          <w:sz w:val="22"/>
          <w:szCs w:val="22"/>
        </w:rPr>
        <w:t>514</w:t>
      </w:r>
      <w:r w:rsidR="00423643" w:rsidRPr="00423643">
        <w:rPr>
          <w:rFonts w:ascii="Calibri" w:hAnsi="Calibri" w:cs="Arial"/>
          <w:sz w:val="22"/>
          <w:szCs w:val="22"/>
        </w:rPr>
        <w:t>)</w:t>
      </w:r>
    </w:p>
    <w:p w14:paraId="6F6447DA" w14:textId="77777777" w:rsidR="00423643" w:rsidRDefault="00423643">
      <w:pPr>
        <w:spacing w:line="360" w:lineRule="auto"/>
        <w:jc w:val="both"/>
        <w:rPr>
          <w:rFonts w:ascii="Calibri" w:hAnsi="Calibri" w:cs="Arial"/>
        </w:rPr>
      </w:pPr>
    </w:p>
    <w:p w14:paraId="7525748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38F41C1C" w14:textId="77777777" w:rsidR="009A1B2D" w:rsidRDefault="009A1B2D" w:rsidP="004C6A89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</w:t>
      </w:r>
      <w:r w:rsidR="003D2B42">
        <w:rPr>
          <w:rFonts w:ascii="Calibri" w:hAnsi="Calibri" w:cs="Arial"/>
        </w:rPr>
        <w:t xml:space="preserve">                          </w:t>
      </w:r>
      <w:r>
        <w:rPr>
          <w:rFonts w:ascii="Calibri" w:hAnsi="Calibri" w:cs="Arial"/>
        </w:rPr>
        <w:t xml:space="preserve">            </w:t>
      </w:r>
    </w:p>
    <w:p w14:paraId="07E73983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4C961A2D" w14:textId="77777777" w:rsidR="009A1B2D" w:rsidRDefault="00E40FB9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</w:t>
      </w:r>
      <w:r w:rsidR="009A1B2D">
        <w:rPr>
          <w:rFonts w:ascii="Calibri" w:hAnsi="Calibri" w:cs="Arial"/>
          <w:b/>
          <w:sz w:val="21"/>
          <w:szCs w:val="21"/>
        </w:rPr>
        <w:t>. OŚWIADCZENIE DOTYCZĄCE PODANYCH INFORMACJI:</w:t>
      </w:r>
    </w:p>
    <w:p w14:paraId="3577040B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E2EFB7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6A131186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8943DE8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6A17F3A0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33EA3531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2419D98B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0EBB6165" w14:textId="77777777" w:rsidR="004C6A89" w:rsidRDefault="004C6A89">
      <w:pPr>
        <w:spacing w:line="360" w:lineRule="auto"/>
        <w:jc w:val="both"/>
        <w:rPr>
          <w:rFonts w:ascii="Calibri" w:hAnsi="Calibri" w:cs="Arial"/>
        </w:rPr>
      </w:pPr>
    </w:p>
    <w:p w14:paraId="45942680" w14:textId="07BA2B80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</w:t>
      </w:r>
      <w:r w:rsidR="0008303B">
        <w:rPr>
          <w:rFonts w:ascii="Calibri" w:hAnsi="Calibri" w:cs="Arial"/>
        </w:rPr>
        <w:t xml:space="preserve">  </w:t>
      </w:r>
      <w:r>
        <w:rPr>
          <w:rFonts w:ascii="Calibri" w:hAnsi="Calibri" w:cs="Arial"/>
        </w:rPr>
        <w:t xml:space="preserve">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5F95C8ED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650E9D" w14:textId="77777777" w:rsidR="00FE34CD" w:rsidRDefault="00FE34CD">
      <w:r>
        <w:separator/>
      </w:r>
    </w:p>
  </w:endnote>
  <w:endnote w:type="continuationSeparator" w:id="0">
    <w:p w14:paraId="454BD202" w14:textId="77777777" w:rsidR="00FE34CD" w:rsidRDefault="00FE34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E64CA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5FB79C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CBE8B2" w14:textId="77777777" w:rsidR="00FE34CD" w:rsidRDefault="00FE34CD">
      <w:r>
        <w:separator/>
      </w:r>
    </w:p>
  </w:footnote>
  <w:footnote w:type="continuationSeparator" w:id="0">
    <w:p w14:paraId="688CBC55" w14:textId="77777777" w:rsidR="00FE34CD" w:rsidRDefault="00FE34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00343517">
    <w:abstractNumId w:val="9"/>
  </w:num>
  <w:num w:numId="2" w16cid:durableId="994652316">
    <w:abstractNumId w:val="7"/>
  </w:num>
  <w:num w:numId="3" w16cid:durableId="494733535">
    <w:abstractNumId w:val="6"/>
  </w:num>
  <w:num w:numId="4" w16cid:durableId="226382953">
    <w:abstractNumId w:val="5"/>
  </w:num>
  <w:num w:numId="5" w16cid:durableId="2095274169">
    <w:abstractNumId w:val="4"/>
  </w:num>
  <w:num w:numId="6" w16cid:durableId="173998882">
    <w:abstractNumId w:val="8"/>
  </w:num>
  <w:num w:numId="7" w16cid:durableId="1654137120">
    <w:abstractNumId w:val="3"/>
  </w:num>
  <w:num w:numId="8" w16cid:durableId="242765478">
    <w:abstractNumId w:val="2"/>
  </w:num>
  <w:num w:numId="9" w16cid:durableId="137259997">
    <w:abstractNumId w:val="1"/>
  </w:num>
  <w:num w:numId="10" w16cid:durableId="1347174534">
    <w:abstractNumId w:val="0"/>
  </w:num>
  <w:num w:numId="11" w16cid:durableId="297301963">
    <w:abstractNumId w:val="11"/>
  </w:num>
  <w:num w:numId="12" w16cid:durableId="17810720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8399403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112"/>
    <w:rsid w:val="00003B04"/>
    <w:rsid w:val="00004847"/>
    <w:rsid w:val="000054CF"/>
    <w:rsid w:val="0000620C"/>
    <w:rsid w:val="000067D0"/>
    <w:rsid w:val="00006838"/>
    <w:rsid w:val="00007262"/>
    <w:rsid w:val="000109C0"/>
    <w:rsid w:val="0001328A"/>
    <w:rsid w:val="00020391"/>
    <w:rsid w:val="00023FED"/>
    <w:rsid w:val="00024FED"/>
    <w:rsid w:val="00030462"/>
    <w:rsid w:val="00031C95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306"/>
    <w:rsid w:val="00081974"/>
    <w:rsid w:val="0008303B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19F0"/>
    <w:rsid w:val="001048A6"/>
    <w:rsid w:val="001057A2"/>
    <w:rsid w:val="00106D3F"/>
    <w:rsid w:val="001111E9"/>
    <w:rsid w:val="00111F2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13DF"/>
    <w:rsid w:val="001323E1"/>
    <w:rsid w:val="0013333D"/>
    <w:rsid w:val="001367DF"/>
    <w:rsid w:val="001373A7"/>
    <w:rsid w:val="00137611"/>
    <w:rsid w:val="0014066D"/>
    <w:rsid w:val="001434AF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A03D2"/>
    <w:rsid w:val="001A0ACB"/>
    <w:rsid w:val="001A0C4B"/>
    <w:rsid w:val="001A3BA7"/>
    <w:rsid w:val="001A5A70"/>
    <w:rsid w:val="001A5F9B"/>
    <w:rsid w:val="001A6025"/>
    <w:rsid w:val="001A6849"/>
    <w:rsid w:val="001A7958"/>
    <w:rsid w:val="001B0388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4D3"/>
    <w:rsid w:val="00215FBD"/>
    <w:rsid w:val="00217824"/>
    <w:rsid w:val="002212A6"/>
    <w:rsid w:val="002218C4"/>
    <w:rsid w:val="002250B2"/>
    <w:rsid w:val="00225410"/>
    <w:rsid w:val="00227ED0"/>
    <w:rsid w:val="00231720"/>
    <w:rsid w:val="002337F5"/>
    <w:rsid w:val="00234F5F"/>
    <w:rsid w:val="002353FF"/>
    <w:rsid w:val="0023703A"/>
    <w:rsid w:val="00237B86"/>
    <w:rsid w:val="0024290B"/>
    <w:rsid w:val="0024378E"/>
    <w:rsid w:val="00243AE9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1AA5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18AC"/>
    <w:rsid w:val="002B3197"/>
    <w:rsid w:val="002B4AC8"/>
    <w:rsid w:val="002C14C5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380"/>
    <w:rsid w:val="002F0B79"/>
    <w:rsid w:val="002F6A6C"/>
    <w:rsid w:val="0031104D"/>
    <w:rsid w:val="00315F7D"/>
    <w:rsid w:val="003203D7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1A06"/>
    <w:rsid w:val="003D2A4F"/>
    <w:rsid w:val="003D2B42"/>
    <w:rsid w:val="003D510A"/>
    <w:rsid w:val="003D6157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643"/>
    <w:rsid w:val="0042394E"/>
    <w:rsid w:val="00424810"/>
    <w:rsid w:val="004276EA"/>
    <w:rsid w:val="00434172"/>
    <w:rsid w:val="00434280"/>
    <w:rsid w:val="00440966"/>
    <w:rsid w:val="00452252"/>
    <w:rsid w:val="00452D96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6A89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4F4068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8E5"/>
    <w:rsid w:val="00572F8D"/>
    <w:rsid w:val="00573EB7"/>
    <w:rsid w:val="005753EF"/>
    <w:rsid w:val="005757A9"/>
    <w:rsid w:val="005759BC"/>
    <w:rsid w:val="005761E6"/>
    <w:rsid w:val="00576DA8"/>
    <w:rsid w:val="005813C9"/>
    <w:rsid w:val="00582ECC"/>
    <w:rsid w:val="005865EA"/>
    <w:rsid w:val="005872D4"/>
    <w:rsid w:val="0059475A"/>
    <w:rsid w:val="00595D76"/>
    <w:rsid w:val="005976D5"/>
    <w:rsid w:val="005A1494"/>
    <w:rsid w:val="005A18CC"/>
    <w:rsid w:val="005A288F"/>
    <w:rsid w:val="005A33D9"/>
    <w:rsid w:val="005A6D8F"/>
    <w:rsid w:val="005B33B2"/>
    <w:rsid w:val="005B5A2D"/>
    <w:rsid w:val="005B755E"/>
    <w:rsid w:val="005B7E56"/>
    <w:rsid w:val="005C15F9"/>
    <w:rsid w:val="005C1CB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26B6"/>
    <w:rsid w:val="005F2B25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3544"/>
    <w:rsid w:val="00690DA5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3534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2E36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75D2"/>
    <w:rsid w:val="007C2219"/>
    <w:rsid w:val="007C39B6"/>
    <w:rsid w:val="007C3B75"/>
    <w:rsid w:val="007C3DB8"/>
    <w:rsid w:val="007D43B3"/>
    <w:rsid w:val="007D64F4"/>
    <w:rsid w:val="007D664A"/>
    <w:rsid w:val="007E07E6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30E7"/>
    <w:rsid w:val="0081531E"/>
    <w:rsid w:val="00820D14"/>
    <w:rsid w:val="00823343"/>
    <w:rsid w:val="0083178A"/>
    <w:rsid w:val="00834911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355A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41AA"/>
    <w:rsid w:val="008C1E3B"/>
    <w:rsid w:val="008C25D0"/>
    <w:rsid w:val="008C3BB9"/>
    <w:rsid w:val="008C5328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E7BE0"/>
    <w:rsid w:val="008F03FF"/>
    <w:rsid w:val="008F771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17DBF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9749C"/>
    <w:rsid w:val="009A0C54"/>
    <w:rsid w:val="009A1B2D"/>
    <w:rsid w:val="009A6015"/>
    <w:rsid w:val="009A7623"/>
    <w:rsid w:val="009A7CDE"/>
    <w:rsid w:val="009B027B"/>
    <w:rsid w:val="009B35BD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49E9"/>
    <w:rsid w:val="009E64D0"/>
    <w:rsid w:val="009E78DD"/>
    <w:rsid w:val="009F0C31"/>
    <w:rsid w:val="009F50EC"/>
    <w:rsid w:val="00A00B85"/>
    <w:rsid w:val="00A0108E"/>
    <w:rsid w:val="00A02112"/>
    <w:rsid w:val="00A024E3"/>
    <w:rsid w:val="00A0255A"/>
    <w:rsid w:val="00A0322C"/>
    <w:rsid w:val="00A03D8E"/>
    <w:rsid w:val="00A072B9"/>
    <w:rsid w:val="00A1224E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6D45"/>
    <w:rsid w:val="00A674B4"/>
    <w:rsid w:val="00A67AC7"/>
    <w:rsid w:val="00A70108"/>
    <w:rsid w:val="00A709C2"/>
    <w:rsid w:val="00A7391B"/>
    <w:rsid w:val="00A740B0"/>
    <w:rsid w:val="00A76964"/>
    <w:rsid w:val="00A85F28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30800"/>
    <w:rsid w:val="00B31AA7"/>
    <w:rsid w:val="00B31D43"/>
    <w:rsid w:val="00B410C9"/>
    <w:rsid w:val="00B4168D"/>
    <w:rsid w:val="00B42BDB"/>
    <w:rsid w:val="00B440F6"/>
    <w:rsid w:val="00B4483B"/>
    <w:rsid w:val="00B461F6"/>
    <w:rsid w:val="00B468D7"/>
    <w:rsid w:val="00B46E8F"/>
    <w:rsid w:val="00B50BBB"/>
    <w:rsid w:val="00B52E9D"/>
    <w:rsid w:val="00B53981"/>
    <w:rsid w:val="00B5638E"/>
    <w:rsid w:val="00B60D28"/>
    <w:rsid w:val="00B671B5"/>
    <w:rsid w:val="00B70172"/>
    <w:rsid w:val="00B71DB7"/>
    <w:rsid w:val="00B72C0E"/>
    <w:rsid w:val="00B736B6"/>
    <w:rsid w:val="00B82510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99"/>
    <w:rsid w:val="00BB78D4"/>
    <w:rsid w:val="00BB7F60"/>
    <w:rsid w:val="00BC2467"/>
    <w:rsid w:val="00BC2C9D"/>
    <w:rsid w:val="00BC5151"/>
    <w:rsid w:val="00BC522F"/>
    <w:rsid w:val="00BC5CDA"/>
    <w:rsid w:val="00BC5D54"/>
    <w:rsid w:val="00BD054E"/>
    <w:rsid w:val="00BD36FC"/>
    <w:rsid w:val="00BD403D"/>
    <w:rsid w:val="00BD600C"/>
    <w:rsid w:val="00BD67F5"/>
    <w:rsid w:val="00BE1161"/>
    <w:rsid w:val="00BE421B"/>
    <w:rsid w:val="00BE4CB7"/>
    <w:rsid w:val="00BE582C"/>
    <w:rsid w:val="00BE5BC7"/>
    <w:rsid w:val="00BE7348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92E"/>
    <w:rsid w:val="00C84D23"/>
    <w:rsid w:val="00C84D6F"/>
    <w:rsid w:val="00C866C4"/>
    <w:rsid w:val="00C9085C"/>
    <w:rsid w:val="00C91F87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623F"/>
    <w:rsid w:val="00CB73B5"/>
    <w:rsid w:val="00CB7A5D"/>
    <w:rsid w:val="00CB7E8A"/>
    <w:rsid w:val="00CC3DDC"/>
    <w:rsid w:val="00CC4369"/>
    <w:rsid w:val="00CC44CA"/>
    <w:rsid w:val="00CC63B8"/>
    <w:rsid w:val="00CD07A9"/>
    <w:rsid w:val="00CD3EE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6FC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12E"/>
    <w:rsid w:val="00D47ABE"/>
    <w:rsid w:val="00D47BA3"/>
    <w:rsid w:val="00D55D11"/>
    <w:rsid w:val="00D5669E"/>
    <w:rsid w:val="00D57A23"/>
    <w:rsid w:val="00D63701"/>
    <w:rsid w:val="00D66E51"/>
    <w:rsid w:val="00D701E7"/>
    <w:rsid w:val="00D71A35"/>
    <w:rsid w:val="00D71EF5"/>
    <w:rsid w:val="00D72366"/>
    <w:rsid w:val="00D7495A"/>
    <w:rsid w:val="00D760A1"/>
    <w:rsid w:val="00D8302A"/>
    <w:rsid w:val="00D8365F"/>
    <w:rsid w:val="00D8464A"/>
    <w:rsid w:val="00D85E85"/>
    <w:rsid w:val="00D90AA4"/>
    <w:rsid w:val="00D96430"/>
    <w:rsid w:val="00D967AC"/>
    <w:rsid w:val="00D968ED"/>
    <w:rsid w:val="00DA10A9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AB8"/>
    <w:rsid w:val="00DE3D0E"/>
    <w:rsid w:val="00DE63DA"/>
    <w:rsid w:val="00DE71FA"/>
    <w:rsid w:val="00DE7AAB"/>
    <w:rsid w:val="00DF1F10"/>
    <w:rsid w:val="00DF43A6"/>
    <w:rsid w:val="00DF578D"/>
    <w:rsid w:val="00E04791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314F"/>
    <w:rsid w:val="00E3596D"/>
    <w:rsid w:val="00E361D7"/>
    <w:rsid w:val="00E40FB9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025A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A709E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2A95"/>
    <w:rsid w:val="00F1613F"/>
    <w:rsid w:val="00F16AC3"/>
    <w:rsid w:val="00F204C8"/>
    <w:rsid w:val="00F2345F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411F"/>
    <w:rsid w:val="00F443E7"/>
    <w:rsid w:val="00F45387"/>
    <w:rsid w:val="00F51B94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34CD"/>
    <w:rsid w:val="00FE4EF2"/>
    <w:rsid w:val="00FE61E4"/>
    <w:rsid w:val="00FE6902"/>
    <w:rsid w:val="00FF270B"/>
    <w:rsid w:val="00FF32EE"/>
    <w:rsid w:val="00FF49F4"/>
    <w:rsid w:val="00FF745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D54542"/>
  <w15:chartTrackingRefBased/>
  <w15:docId w15:val="{4907838B-78D6-4EB2-BFD8-F66611742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446</Words>
  <Characters>2679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8</cp:revision>
  <cp:lastPrinted>2025-11-13T12:09:00Z</cp:lastPrinted>
  <dcterms:created xsi:type="dcterms:W3CDTF">2025-11-13T11:55:00Z</dcterms:created>
  <dcterms:modified xsi:type="dcterms:W3CDTF">2025-12-18T10:23:00Z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